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Ernetschwilerstrasse 22, 8730 Uznach</w:t>
          </w:r>
        </w:p>
        <w:p>
          <w:pPr>
            <w:spacing w:before="0" w:after="0"/>
          </w:pPr>
          <w:r>
            <w:t>462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